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Aubrigstrasse 11, 8810 Horgen</w:t>
          </w:r>
        </w:p>
        <w:p>
          <w:pPr>
            <w:spacing w:before="0" w:after="0"/>
          </w:pPr>
          <w:r>
            <w:t>579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